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Roteiro da Primeira Conversa – Mentoria Atitude Infinita</w:t>
      </w:r>
    </w:p>
    <w:p>
      <w:r>
        <w:t>Este roteiro tem como objetivo guiar o primeiro encontro entre mentor e mentorado, estabelecendo um ambiente de confiança e escuta ativa. Use como referência, adaptando conforme o contexto e estilo pessoal.</w:t>
      </w:r>
    </w:p>
    <w:p>
      <w:pPr>
        <w:pStyle w:val="Heading2"/>
      </w:pPr>
      <w:r>
        <w:t>1. Quebra-gelo e Apresentações</w:t>
      </w:r>
    </w:p>
    <w:p>
      <w:r>
        <w:t>- Qual é a sua história? Como chegou até aqui?</w:t>
      </w:r>
    </w:p>
    <w:p>
      <w:r>
        <w:t>- O que te motivou a participar da mentoria?</w:t>
      </w:r>
    </w:p>
    <w:p>
      <w:r>
        <w:t>- Compartilhe um pouco sobre você como mentor(a): formação, experiências, propósito.</w:t>
      </w:r>
    </w:p>
    <w:p>
      <w:pPr>
        <w:pStyle w:val="Heading2"/>
      </w:pPr>
      <w:r>
        <w:t>2. Expectativas e Objetivos</w:t>
      </w:r>
    </w:p>
    <w:p>
      <w:r>
        <w:t>- O que você espera dessa jornada de mentoria?</w:t>
      </w:r>
    </w:p>
    <w:p>
      <w:r>
        <w:t>- Que temas ou questões são importantes para você neste momento?</w:t>
      </w:r>
    </w:p>
    <w:p>
      <w:r>
        <w:t>- Como você acredita que a mentoria pode te apoiar?</w:t>
      </w:r>
    </w:p>
    <w:p>
      <w:pPr>
        <w:pStyle w:val="Heading2"/>
      </w:pPr>
      <w:r>
        <w:t>3. Contrato de Convivência (acordo entre mentor e mentorado)</w:t>
      </w:r>
    </w:p>
    <w:p>
      <w:r>
        <w:t>- Frequência dos encontros e horários preferenciais</w:t>
      </w:r>
    </w:p>
    <w:p>
      <w:r>
        <w:t>- Canal de comunicação (WhatsApp, e-mail, etc.)</w:t>
      </w:r>
    </w:p>
    <w:p>
      <w:r>
        <w:t>- Compromissos com pontualidade, escuta, respeito mútuo</w:t>
      </w:r>
    </w:p>
    <w:p>
      <w:r>
        <w:t>- Confidencialidade: o que for compartilhado permanece entre vocês</w:t>
      </w:r>
    </w:p>
    <w:p>
      <w:pPr>
        <w:pStyle w:val="Heading2"/>
      </w:pPr>
      <w:r>
        <w:t>4. Encerramento e Primeiros Passos</w:t>
      </w:r>
    </w:p>
    <w:p>
      <w:r>
        <w:t>- Recapitule os principais pontos acordados</w:t>
      </w:r>
    </w:p>
    <w:p>
      <w:r>
        <w:t>- Combine a próxima data e pauta do segundo encontro</w:t>
      </w:r>
    </w:p>
    <w:p>
      <w:r>
        <w:t>- Convide o mentorado a refletir e trazer um desafio ou meta concreta para a próxima sessão</w:t>
      </w:r>
    </w:p>
    <w:p>
      <w:r>
        <w:br/>
        <w:t>📝 Espaço para Anotações:</w:t>
      </w:r>
    </w:p>
    <w:p>
      <w:r>
        <w:br/>
        <w:br/>
        <w:br/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